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DA7C3" w14:textId="5EA52C66" w:rsidR="00360D99" w:rsidRPr="00326FA1" w:rsidRDefault="00360D99" w:rsidP="00360D99">
      <w:pPr>
        <w:rPr>
          <w:b/>
          <w:bCs/>
          <w:sz w:val="24"/>
          <w:szCs w:val="24"/>
        </w:rPr>
      </w:pPr>
      <w:bookmarkStart w:id="0" w:name="_Hlk87387065"/>
      <w:r w:rsidRPr="00C76D71">
        <w:rPr>
          <w:rStyle w:val="Heading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4</w:t>
      </w:r>
      <w:r w:rsidR="00A50274">
        <w:rPr>
          <w:b/>
          <w:bCs/>
          <w:sz w:val="24"/>
          <w:szCs w:val="24"/>
        </w:rPr>
        <w:t>9</w:t>
      </w:r>
      <w:r>
        <w:rPr>
          <w:b/>
          <w:bCs/>
          <w:sz w:val="24"/>
          <w:szCs w:val="24"/>
        </w:rPr>
        <w:t xml:space="preserve">: </w:t>
      </w:r>
      <w:r w:rsidR="001F5C91" w:rsidRPr="001F5C91">
        <w:rPr>
          <w:b/>
          <w:bCs/>
          <w:sz w:val="24"/>
          <w:szCs w:val="24"/>
        </w:rPr>
        <w:t>Steun voor studies of consultancydiensten inzake milieubescherming en energiethema’s</w:t>
      </w:r>
    </w:p>
    <w:p w14:paraId="6406B6D5" w14:textId="77777777" w:rsidR="00360D99" w:rsidRDefault="00360D99" w:rsidP="00102CAF"/>
    <w:p w14:paraId="4D1DAA4F" w14:textId="54F54F24" w:rsidR="00102CAF" w:rsidRDefault="00102CAF" w:rsidP="00102CAF"/>
    <w:p w14:paraId="4A5F7609" w14:textId="2A73679C" w:rsidR="00360D99" w:rsidRPr="00615E39" w:rsidRDefault="00360D99" w:rsidP="00360D99">
      <w:pPr>
        <w:rPr>
          <w:b/>
          <w:bCs/>
          <w:u w:val="single"/>
        </w:rPr>
      </w:pPr>
      <w:bookmarkStart w:id="1" w:name="_Hlk87386336"/>
      <w:r w:rsidRPr="00615E39">
        <w:rPr>
          <w:b/>
          <w:bCs/>
          <w:u w:val="single"/>
        </w:rPr>
        <w:t>Inleiding</w:t>
      </w:r>
    </w:p>
    <w:p w14:paraId="4B4026B0" w14:textId="4857162C" w:rsidR="00360D99" w:rsidRPr="00495FA1" w:rsidRDefault="00360D99" w:rsidP="00192E8F">
      <w:pPr>
        <w:jc w:val="both"/>
      </w:pPr>
      <w:r w:rsidRPr="00495FA1">
        <w:t>Om subsidie te mogen toekennen aan een project, moeten de activiteiten ‘</w:t>
      </w:r>
      <w:proofErr w:type="spellStart"/>
      <w:r w:rsidRPr="00495FA1">
        <w:t>staatssteunproof</w:t>
      </w:r>
      <w:proofErr w:type="spellEnd"/>
      <w:r w:rsidRPr="00495FA1">
        <w:t xml:space="preserve">’ zijn. De Europese Commissie noemt de nodige voorwaarden op basis waarvan staatssteun mag worden verleend. Deze voorwaarden worden toegelicht in de artikelen van de zogenaamde </w:t>
      </w:r>
      <w:hyperlink r:id="rId8" w:history="1">
        <w:r w:rsidR="006E7738" w:rsidRPr="00495FA1">
          <w:rPr>
            <w:rStyle w:val="Hyperlink"/>
            <w:color w:val="auto"/>
          </w:rPr>
          <w:t>Algemene Groepsvrijstellingsverordening</w:t>
        </w:r>
      </w:hyperlink>
      <w:r w:rsidR="006E7738">
        <w:t xml:space="preserve"> </w:t>
      </w:r>
      <w:r w:rsidR="006E7738" w:rsidRPr="00495FA1">
        <w:t>(AGVV).</w:t>
      </w:r>
    </w:p>
    <w:p w14:paraId="77190B98" w14:textId="77777777" w:rsidR="00360D99" w:rsidRPr="00495FA1" w:rsidRDefault="00360D99" w:rsidP="00192E8F">
      <w:pPr>
        <w:jc w:val="both"/>
      </w:pPr>
    </w:p>
    <w:p w14:paraId="695AA684" w14:textId="11AA8D8F" w:rsidR="00192E8F" w:rsidRDefault="00360D99" w:rsidP="00A50274">
      <w:pPr>
        <w:jc w:val="both"/>
      </w:pPr>
      <w:r w:rsidRPr="00495FA1">
        <w:t>Eén van de artikelen die gebruikt k</w:t>
      </w:r>
      <w:r>
        <w:t>an</w:t>
      </w:r>
      <w:r w:rsidRPr="00495FA1">
        <w:t xml:space="preserve"> worden </w:t>
      </w:r>
      <w:r w:rsidR="00192E8F">
        <w:t>i</w:t>
      </w:r>
      <w:r w:rsidRPr="00495FA1">
        <w:t xml:space="preserve">s artikel </w:t>
      </w:r>
      <w:r>
        <w:t>4</w:t>
      </w:r>
      <w:r w:rsidR="00A50274">
        <w:t>9</w:t>
      </w:r>
      <w:r w:rsidRPr="00495FA1">
        <w:t>. Dit artikel gaat over</w:t>
      </w:r>
      <w:r w:rsidR="00834F3B">
        <w:t xml:space="preserve"> steun</w:t>
      </w:r>
      <w:r w:rsidRPr="00495FA1">
        <w:t xml:space="preserve"> </w:t>
      </w:r>
      <w:r w:rsidR="00A50274">
        <w:t>ten behoeve van studies, met inbegrip van energieaudits.</w:t>
      </w:r>
    </w:p>
    <w:p w14:paraId="16DEC85F" w14:textId="1C08E66C" w:rsidR="00360D99" w:rsidRDefault="00360D99" w:rsidP="00192E8F">
      <w:pPr>
        <w:jc w:val="both"/>
      </w:pPr>
      <w:r w:rsidRPr="00495FA1">
        <w:br/>
        <w:t>In d</w:t>
      </w:r>
      <w:r>
        <w:t xml:space="preserve">it </w:t>
      </w:r>
      <w:bookmarkStart w:id="2" w:name="_Hlk87387108"/>
      <w:r>
        <w:t xml:space="preserve">formulier </w:t>
      </w:r>
      <w:r w:rsidRPr="00495FA1">
        <w:t>staatssteun</w:t>
      </w:r>
      <w:r>
        <w:t>analyse</w:t>
      </w:r>
      <w:r w:rsidRPr="00495FA1">
        <w:t xml:space="preserve"> </w:t>
      </w:r>
      <w:bookmarkEnd w:id="2"/>
      <w:r w:rsidRPr="00495FA1">
        <w:t xml:space="preserve">is het aan de aanvrager om in de tekstvakken, per lid van artikel </w:t>
      </w:r>
      <w:r>
        <w:t>4</w:t>
      </w:r>
      <w:r w:rsidR="00A50274">
        <w:t>9</w:t>
      </w:r>
      <w:r w:rsidRPr="00495FA1">
        <w:t xml:space="preserve">, aan te geven waarom het project voldoet aan de gestelde voorwaarden. </w:t>
      </w:r>
      <w:r>
        <w:br/>
      </w:r>
    </w:p>
    <w:p w14:paraId="7BB9AB9E" w14:textId="77777777" w:rsidR="00360D99" w:rsidRDefault="00360D99" w:rsidP="00192E8F">
      <w:pPr>
        <w:jc w:val="both"/>
      </w:pPr>
      <w:r>
        <w:t xml:space="preserve">Let op: u geeft een toelichting in de tekstblokken.  </w:t>
      </w:r>
    </w:p>
    <w:bookmarkEnd w:id="1"/>
    <w:p w14:paraId="61E9EBD9" w14:textId="6609CBFB" w:rsidR="00360D99" w:rsidRDefault="00360D99" w:rsidP="00192E8F">
      <w:pPr>
        <w:jc w:val="both"/>
      </w:pPr>
    </w:p>
    <w:p w14:paraId="20E34875" w14:textId="77777777" w:rsidR="00360D99" w:rsidRDefault="00360D99" w:rsidP="00192E8F">
      <w:pPr>
        <w:jc w:val="both"/>
      </w:pPr>
    </w:p>
    <w:p w14:paraId="0C89D284" w14:textId="456E6A2D" w:rsidR="00192E8F" w:rsidRDefault="00360D99" w:rsidP="00192E8F">
      <w:pPr>
        <w:jc w:val="both"/>
        <w:rPr>
          <w:b/>
          <w:bCs/>
          <w:i/>
          <w:iCs/>
          <w:u w:val="single"/>
        </w:rPr>
      </w:pPr>
      <w:bookmarkStart w:id="3" w:name="_Hlk87387140"/>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w:t>
      </w:r>
      <w:r w:rsidR="00A50274">
        <w:rPr>
          <w:b/>
          <w:bCs/>
          <w:i/>
          <w:iCs/>
          <w:u w:val="single"/>
        </w:rPr>
        <w:t>9</w:t>
      </w:r>
      <w:r w:rsidRPr="00326FA1">
        <w:rPr>
          <w:b/>
          <w:bCs/>
          <w:i/>
          <w:iCs/>
          <w:u w:val="single"/>
        </w:rPr>
        <w:t>, lid 1:</w:t>
      </w:r>
      <w:bookmarkEnd w:id="3"/>
    </w:p>
    <w:p w14:paraId="34A3D64B" w14:textId="1C304B5F" w:rsidR="00A50274" w:rsidRDefault="0091758D" w:rsidP="00A50274">
      <w:pPr>
        <w:jc w:val="both"/>
        <w:rPr>
          <w:i/>
          <w:iCs/>
        </w:rPr>
      </w:pPr>
      <w:r w:rsidRPr="0091758D">
        <w:rPr>
          <w:i/>
          <w:iCs/>
        </w:rPr>
        <w:t>Steun voor studies of consultancydiensten, met inbegrip van energieaudits, die rechtstreeks verband houden met op grond van dit deel voor steun in aanmerking komende investeringen, is verenigbaar met de interne markt in de zin van artikel 107, lid 3, van het Verdrag en is van de aanmeldingsverplichting van artikel 108, lid 3, van het Verdrag vrijgesteld, mits de in dit artikel en in hoofdstuk I vastgestelde voorwaarden zijn vervuld.</w:t>
      </w:r>
    </w:p>
    <w:p w14:paraId="5E1DBDED" w14:textId="77777777" w:rsidR="0091758D" w:rsidRDefault="0091758D" w:rsidP="00A50274">
      <w:pPr>
        <w:jc w:val="both"/>
        <w:rPr>
          <w:i/>
          <w:iCs/>
        </w:rPr>
      </w:pPr>
    </w:p>
    <w:p w14:paraId="16EB61CB" w14:textId="77777777" w:rsidR="007F6C74" w:rsidRDefault="007F6C74" w:rsidP="007F6C74">
      <w:r>
        <w:t>Inleidend lid, geen toelichting nodig</w:t>
      </w:r>
    </w:p>
    <w:p w14:paraId="5CFDFD4D" w14:textId="77777777" w:rsidR="007F6C74" w:rsidRDefault="007F6C74" w:rsidP="00A50274">
      <w:pPr>
        <w:jc w:val="both"/>
        <w:rPr>
          <w:i/>
          <w:iCs/>
        </w:rPr>
      </w:pPr>
    </w:p>
    <w:p w14:paraId="7A14FC13" w14:textId="77777777" w:rsidR="00A50274" w:rsidRDefault="00A50274" w:rsidP="00A50274">
      <w:pPr>
        <w:jc w:val="both"/>
      </w:pPr>
    </w:p>
    <w:p w14:paraId="489AC65A" w14:textId="2EE4C23B"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w:t>
      </w:r>
      <w:r w:rsidR="00A50274">
        <w:rPr>
          <w:b/>
          <w:bCs/>
          <w:i/>
          <w:iCs/>
          <w:u w:val="single"/>
        </w:rPr>
        <w:t>9</w:t>
      </w:r>
      <w:r w:rsidRPr="00326FA1">
        <w:rPr>
          <w:b/>
          <w:bCs/>
          <w:i/>
          <w:iCs/>
          <w:u w:val="single"/>
        </w:rPr>
        <w:t xml:space="preserve">, lid </w:t>
      </w:r>
      <w:r>
        <w:rPr>
          <w:b/>
          <w:bCs/>
          <w:i/>
          <w:iCs/>
          <w:u w:val="single"/>
        </w:rPr>
        <w:t>2:</w:t>
      </w:r>
    </w:p>
    <w:p w14:paraId="750E8CFB" w14:textId="77777777" w:rsidR="00EC37B0" w:rsidRDefault="00A50274" w:rsidP="00A50274">
      <w:pPr>
        <w:jc w:val="both"/>
        <w:rPr>
          <w:i/>
          <w:iCs/>
        </w:rPr>
      </w:pPr>
      <w:r w:rsidRPr="00A50274">
        <w:rPr>
          <w:i/>
          <w:iCs/>
        </w:rPr>
        <w:t>De in aanmerking komende kosten zijn de kosten van de in lid 1</w:t>
      </w:r>
      <w:r>
        <w:rPr>
          <w:i/>
          <w:iCs/>
        </w:rPr>
        <w:t xml:space="preserve"> </w:t>
      </w:r>
      <w:r w:rsidRPr="00A50274">
        <w:rPr>
          <w:i/>
          <w:iCs/>
        </w:rPr>
        <w:t xml:space="preserve">bedoelde </w:t>
      </w:r>
      <w:r w:rsidR="00736ED7" w:rsidRPr="00736ED7">
        <w:rPr>
          <w:i/>
          <w:iCs/>
        </w:rPr>
        <w:t>studie of consultancydienst</w:t>
      </w:r>
      <w:r w:rsidRPr="00A50274">
        <w:rPr>
          <w:i/>
          <w:iCs/>
        </w:rPr>
        <w:t>.</w:t>
      </w:r>
    </w:p>
    <w:p w14:paraId="0E197716" w14:textId="4A4368D4" w:rsidR="00102CAF" w:rsidRPr="00A50274" w:rsidRDefault="004F1D8B" w:rsidP="00A50274">
      <w:pPr>
        <w:jc w:val="both"/>
        <w:rPr>
          <w:i/>
          <w:iCs/>
        </w:rPr>
      </w:pPr>
      <w:r w:rsidRPr="004F1D8B">
        <w:rPr>
          <w:i/>
          <w:iCs/>
        </w:rPr>
        <w:t>Indien de volledige studie of consultancydienst investeringen betreft die op grond van dit deel voor steun in aanmerking komen, zijn de in aanmerking komende diensten de kosten van de studie of consultancydienst. Indien slechts een deel van de studie of de consultancydienst betrekking heeft op investeringen die op grond van dit deel voor steun in aanmerking komen, zijn de in aanmerking komende kosten de kosten van het deel van de studie of de consultancydienst dat met die investeringen verband houdt.</w:t>
      </w:r>
    </w:p>
    <w:p w14:paraId="44981E22" w14:textId="0DE9A1F1" w:rsidR="00A50274" w:rsidRDefault="00A50274" w:rsidP="00192E8F">
      <w:pPr>
        <w:jc w:val="both"/>
      </w:pPr>
      <w:r>
        <w:rPr>
          <w:noProof/>
          <w:lang w:eastAsia="nl-NL"/>
        </w:rPr>
        <mc:AlternateContent>
          <mc:Choice Requires="wps">
            <w:drawing>
              <wp:anchor distT="45720" distB="45720" distL="114300" distR="114300" simplePos="0" relativeHeight="251658240" behindDoc="0" locked="0" layoutInCell="1" allowOverlap="1" wp14:anchorId="56F65777" wp14:editId="438663EB">
                <wp:simplePos x="0" y="0"/>
                <wp:positionH relativeFrom="margin">
                  <wp:posOffset>0</wp:posOffset>
                </wp:positionH>
                <wp:positionV relativeFrom="paragraph">
                  <wp:posOffset>226060</wp:posOffset>
                </wp:positionV>
                <wp:extent cx="5405119" cy="634364"/>
                <wp:effectExtent l="0" t="0" r="24765" b="139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321EA6E" w14:textId="67EFD980" w:rsidR="00A50274" w:rsidRPr="002A62AB" w:rsidRDefault="00A50274" w:rsidP="00A50274">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49</w:t>
                            </w:r>
                            <w:r w:rsidRPr="002A62AB">
                              <w:rPr>
                                <w:b/>
                                <w:bCs/>
                              </w:rPr>
                              <w:t xml:space="preserve">, lid </w:t>
                            </w:r>
                            <w:r>
                              <w:rPr>
                                <w:b/>
                                <w:bCs/>
                              </w:rPr>
                              <w:t>2</w:t>
                            </w:r>
                            <w:r w:rsidRPr="002A62AB">
                              <w:rPr>
                                <w:b/>
                                <w:bCs/>
                              </w:rPr>
                              <w:t>:</w:t>
                            </w:r>
                          </w:p>
                          <w:p w14:paraId="272B739A" w14:textId="77777777" w:rsidR="00A50274" w:rsidRDefault="00A50274" w:rsidP="00A50274"/>
                          <w:p w14:paraId="1B7FC015" w14:textId="77777777" w:rsidR="00A50274" w:rsidRDefault="00A50274" w:rsidP="00A50274"/>
                          <w:p w14:paraId="0EF8A492" w14:textId="77777777" w:rsidR="00A50274" w:rsidRDefault="00A50274" w:rsidP="00A50274"/>
                          <w:p w14:paraId="73CE3EB1" w14:textId="77777777" w:rsidR="00A50274" w:rsidRDefault="00A50274" w:rsidP="00A50274"/>
                          <w:p w14:paraId="4A47FB58" w14:textId="77777777" w:rsidR="00A50274" w:rsidRDefault="00A50274" w:rsidP="00A50274">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F65777" id="_x0000_t202" coordsize="21600,21600" o:spt="202" path="m,l,21600r21600,l21600,xe">
                <v:stroke joinstyle="miter"/>
                <v:path gradientshapeok="t" o:connecttype="rect"/>
              </v:shapetype>
              <v:shape id="Tekstvak 6" o:spid="_x0000_s1026" type="#_x0000_t202" style="position:absolute;left:0;text-align:left;margin-left:0;margin-top:17.8pt;width:425.6pt;height:49.95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">
                <v:textbox style="mso-fit-shape-to-text:t">
                  <w:txbxContent>
                    <w:p w14:paraId="6321EA6E" w14:textId="67EFD980" w:rsidR="00A50274" w:rsidRPr="002A62AB" w:rsidRDefault="00A50274" w:rsidP="00A50274">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49</w:t>
                      </w:r>
                      <w:r w:rsidRPr="002A62AB">
                        <w:rPr>
                          <w:b/>
                          <w:bCs/>
                        </w:rPr>
                        <w:t xml:space="preserve">, lid </w:t>
                      </w:r>
                      <w:r>
                        <w:rPr>
                          <w:b/>
                          <w:bCs/>
                        </w:rPr>
                        <w:t>2</w:t>
                      </w:r>
                      <w:r w:rsidRPr="002A62AB">
                        <w:rPr>
                          <w:b/>
                          <w:bCs/>
                        </w:rPr>
                        <w:t>:</w:t>
                      </w:r>
                    </w:p>
                    <w:p w14:paraId="272B739A" w14:textId="77777777" w:rsidR="00A50274" w:rsidRDefault="00A50274" w:rsidP="00A50274"/>
                    <w:p w14:paraId="1B7FC015" w14:textId="77777777" w:rsidR="00A50274" w:rsidRDefault="00A50274" w:rsidP="00A50274"/>
                    <w:p w14:paraId="0EF8A492" w14:textId="77777777" w:rsidR="00A50274" w:rsidRDefault="00A50274" w:rsidP="00A50274"/>
                    <w:p w14:paraId="73CE3EB1" w14:textId="77777777" w:rsidR="00A50274" w:rsidRDefault="00A50274" w:rsidP="00A50274"/>
                    <w:p w14:paraId="4A47FB58" w14:textId="77777777" w:rsidR="00A50274" w:rsidRDefault="00A50274" w:rsidP="00A50274">
                      <w:r>
                        <w:t xml:space="preserve">  </w:t>
                      </w:r>
                    </w:p>
                  </w:txbxContent>
                </v:textbox>
                <w10:wrap type="topAndBottom" anchorx="margin"/>
              </v:shape>
            </w:pict>
          </mc:Fallback>
        </mc:AlternateContent>
      </w:r>
    </w:p>
    <w:p w14:paraId="23D5FB99" w14:textId="47AFF470" w:rsidR="00A50274" w:rsidRDefault="00A50274" w:rsidP="00192E8F">
      <w:pPr>
        <w:jc w:val="both"/>
      </w:pPr>
    </w:p>
    <w:p w14:paraId="444143D4" w14:textId="77777777" w:rsidR="007F6C74" w:rsidRDefault="007F6C74" w:rsidP="00192E8F">
      <w:pPr>
        <w:jc w:val="both"/>
      </w:pPr>
    </w:p>
    <w:p w14:paraId="705B9B4F" w14:textId="0633D6F8" w:rsidR="00E77A8D" w:rsidRDefault="00E77A8D" w:rsidP="00E77A8D">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49</w:t>
      </w:r>
      <w:r w:rsidRPr="00326FA1">
        <w:rPr>
          <w:b/>
          <w:bCs/>
          <w:i/>
          <w:iCs/>
          <w:u w:val="single"/>
        </w:rPr>
        <w:t xml:space="preserve">, lid </w:t>
      </w:r>
      <w:r>
        <w:rPr>
          <w:b/>
          <w:bCs/>
          <w:i/>
          <w:iCs/>
          <w:u w:val="single"/>
        </w:rPr>
        <w:t>2 bis:</w:t>
      </w:r>
    </w:p>
    <w:p w14:paraId="05620D41" w14:textId="0BEA5442" w:rsidR="00E77A8D" w:rsidRPr="00A50274" w:rsidRDefault="001A2357" w:rsidP="00E77A8D">
      <w:pPr>
        <w:jc w:val="both"/>
        <w:rPr>
          <w:i/>
          <w:iCs/>
        </w:rPr>
      </w:pPr>
      <w:r w:rsidRPr="001A2357">
        <w:rPr>
          <w:i/>
          <w:iCs/>
        </w:rPr>
        <w:t>Steun wordt toegekend, ongeacht of de bevindingen van de studie of de consultancydienst worden gevolgd door een investering die op grond van dit deel voor steun in aanmerking komt</w:t>
      </w:r>
      <w:r w:rsidR="00E77A8D" w:rsidRPr="00A50274">
        <w:rPr>
          <w:i/>
          <w:iCs/>
        </w:rPr>
        <w:t>.</w:t>
      </w:r>
    </w:p>
    <w:p w14:paraId="1DA32B4A" w14:textId="19CAEFBC" w:rsidR="00E77A8D" w:rsidRDefault="00E77A8D" w:rsidP="00E77A8D">
      <w:pPr>
        <w:jc w:val="both"/>
        <w:rPr>
          <w:b/>
          <w:bCs/>
        </w:rPr>
      </w:pPr>
    </w:p>
    <w:p w14:paraId="388CA8E3" w14:textId="77777777" w:rsidR="0064552D" w:rsidRDefault="0064552D" w:rsidP="0064552D">
      <w:r>
        <w:t>Ter kennisname, geen toelichting nodig.</w:t>
      </w:r>
    </w:p>
    <w:p w14:paraId="2BEFF7AC" w14:textId="77777777" w:rsidR="00A50274" w:rsidRDefault="00A50274" w:rsidP="00A50274">
      <w:pPr>
        <w:jc w:val="both"/>
      </w:pPr>
    </w:p>
    <w:p w14:paraId="3E7BAFAF" w14:textId="29DE91F2"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w:t>
      </w:r>
      <w:r w:rsidR="00A50274">
        <w:rPr>
          <w:b/>
          <w:bCs/>
          <w:i/>
          <w:iCs/>
          <w:u w:val="single"/>
        </w:rPr>
        <w:t>9</w:t>
      </w:r>
      <w:r w:rsidRPr="00326FA1">
        <w:rPr>
          <w:b/>
          <w:bCs/>
          <w:i/>
          <w:iCs/>
          <w:u w:val="single"/>
        </w:rPr>
        <w:t xml:space="preserve">, lid </w:t>
      </w:r>
      <w:r>
        <w:rPr>
          <w:b/>
          <w:bCs/>
          <w:i/>
          <w:iCs/>
          <w:u w:val="single"/>
        </w:rPr>
        <w:t>5:</w:t>
      </w:r>
    </w:p>
    <w:p w14:paraId="0B54DF84" w14:textId="065C666C" w:rsidR="00F638FE" w:rsidRDefault="003F270B" w:rsidP="00F638FE">
      <w:pPr>
        <w:jc w:val="both"/>
        <w:rPr>
          <w:i/>
          <w:iCs/>
        </w:rPr>
      </w:pPr>
      <w:r w:rsidRPr="003F270B">
        <w:rPr>
          <w:i/>
          <w:iCs/>
        </w:rPr>
        <w:t>Voor energieaudits die worden uitgevoerd om aan Richtlijn 2012/27/EU te voldoen, wordt alleen steun toegekend indien de energieaudit wordt uitgevoerd naast de op grond van die richtlijn verplichte energieaudit</w:t>
      </w:r>
      <w:r>
        <w:rPr>
          <w:i/>
          <w:iCs/>
        </w:rPr>
        <w:t>.</w:t>
      </w:r>
    </w:p>
    <w:p w14:paraId="10BB48E2" w14:textId="77777777" w:rsidR="003F270B" w:rsidRDefault="003F270B" w:rsidP="00F638FE">
      <w:pPr>
        <w:jc w:val="both"/>
        <w:rPr>
          <w:i/>
          <w:iCs/>
        </w:rPr>
      </w:pPr>
    </w:p>
    <w:p w14:paraId="06997C2A" w14:textId="77777777" w:rsidR="00F638FE" w:rsidRDefault="00F638FE" w:rsidP="00F638FE">
      <w:r>
        <w:t>Ter kennisname, geen toelichting nodig.</w:t>
      </w:r>
    </w:p>
    <w:p w14:paraId="364A00F4" w14:textId="77777777" w:rsidR="00F638FE" w:rsidRPr="00F638FE" w:rsidRDefault="00F638FE" w:rsidP="00F638FE">
      <w:pPr>
        <w:jc w:val="both"/>
      </w:pPr>
    </w:p>
    <w:sectPr w:rsidR="00F638FE" w:rsidRPr="00F638FE" w:rsidSect="00201945">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0F9B6" w14:textId="77777777" w:rsidR="007659A4" w:rsidRDefault="007659A4" w:rsidP="00DD409F">
      <w:pPr>
        <w:spacing w:line="240" w:lineRule="auto"/>
      </w:pPr>
      <w:r>
        <w:separator/>
      </w:r>
    </w:p>
  </w:endnote>
  <w:endnote w:type="continuationSeparator" w:id="0">
    <w:p w14:paraId="76419142" w14:textId="77777777" w:rsidR="007659A4" w:rsidRDefault="007659A4"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5B443" w14:textId="77777777" w:rsidR="007659A4" w:rsidRPr="00571B71" w:rsidRDefault="007659A4"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6F6DE9C3" w14:textId="77777777" w:rsidR="007659A4" w:rsidRPr="00571B71" w:rsidRDefault="007659A4" w:rsidP="00DD409F">
      <w:pPr>
        <w:spacing w:line="240" w:lineRule="auto"/>
        <w:rPr>
          <w:sz w:val="14"/>
        </w:rPr>
      </w:pPr>
      <w:r w:rsidRPr="00571B71">
        <w:rPr>
          <w:sz w:val="14"/>
        </w:rPr>
        <w:continuationSeparator/>
      </w:r>
    </w:p>
  </w:footnote>
  <w:footnote w:type="continuationNotice" w:id="1">
    <w:p w14:paraId="33F602BB" w14:textId="77777777" w:rsidR="007659A4" w:rsidRPr="00571B71" w:rsidRDefault="007659A4" w:rsidP="00AC7021">
      <w:pPr>
        <w:spacing w:line="240" w:lineRule="auto"/>
        <w:ind w:left="284" w:hanging="284"/>
        <w:rPr>
          <w:rFonts w:cs="Arial"/>
          <w:sz w:val="14"/>
          <w:szCs w:val="14"/>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Heading1"/>
      <w:lvlText w:val="%1"/>
      <w:lvlJc w:val="left"/>
      <w:pPr>
        <w:ind w:left="851" w:hanging="851"/>
      </w:pPr>
      <w:rPr>
        <w:rFonts w:ascii="Arial" w:hAnsi="Arial" w:hint="default"/>
        <w:b w:val="0"/>
        <w:i w:val="0"/>
        <w:sz w:val="24"/>
      </w:rPr>
    </w:lvl>
    <w:lvl w:ilvl="1">
      <w:start w:val="1"/>
      <w:numFmt w:val="decimal"/>
      <w:pStyle w:val="Heading2"/>
      <w:lvlText w:val="%1.%2"/>
      <w:lvlJc w:val="left"/>
      <w:pPr>
        <w:ind w:left="851" w:hanging="851"/>
      </w:pPr>
      <w:rPr>
        <w:rFonts w:hint="default"/>
      </w:rPr>
    </w:lvl>
    <w:lvl w:ilvl="2">
      <w:start w:val="1"/>
      <w:numFmt w:val="decimal"/>
      <w:pStyle w:val="Heading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Heading5"/>
      <w:lvlText w:val="%1.%2.%3.%4.%5"/>
      <w:lvlJc w:val="left"/>
      <w:pPr>
        <w:ind w:left="851" w:hanging="851"/>
      </w:pPr>
      <w:rPr>
        <w:rFonts w:hint="default"/>
      </w:rPr>
    </w:lvl>
    <w:lvl w:ilvl="5">
      <w:start w:val="1"/>
      <w:numFmt w:val="decimal"/>
      <w:pStyle w:val="Heading6"/>
      <w:lvlText w:val="%1.%2.%3.%4.%5.%6"/>
      <w:lvlJc w:val="left"/>
      <w:pPr>
        <w:ind w:left="851" w:hanging="851"/>
      </w:pPr>
      <w:rPr>
        <w:rFonts w:hint="default"/>
      </w:rPr>
    </w:lvl>
    <w:lvl w:ilvl="6">
      <w:start w:val="1"/>
      <w:numFmt w:val="decimal"/>
      <w:pStyle w:val="Heading7"/>
      <w:lvlText w:val="%1.%2.%3.%4.%5.%6.%7"/>
      <w:lvlJc w:val="left"/>
      <w:pPr>
        <w:ind w:left="851" w:hanging="851"/>
      </w:pPr>
      <w:rPr>
        <w:rFonts w:hint="default"/>
      </w:rPr>
    </w:lvl>
    <w:lvl w:ilvl="7">
      <w:start w:val="1"/>
      <w:numFmt w:val="decimal"/>
      <w:pStyle w:val="Heading8"/>
      <w:lvlText w:val="%1.%2.%3.%4.%5.%6.%7.%8"/>
      <w:lvlJc w:val="left"/>
      <w:pPr>
        <w:ind w:left="851" w:hanging="851"/>
      </w:pPr>
      <w:rPr>
        <w:rFonts w:hint="default"/>
      </w:rPr>
    </w:lvl>
    <w:lvl w:ilvl="8">
      <w:start w:val="1"/>
      <w:numFmt w:val="decimal"/>
      <w:pStyle w:val="Heading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31462513">
    <w:abstractNumId w:val="7"/>
  </w:num>
  <w:num w:numId="2" w16cid:durableId="1920021951">
    <w:abstractNumId w:val="3"/>
  </w:num>
  <w:num w:numId="3" w16cid:durableId="926767350">
    <w:abstractNumId w:val="11"/>
  </w:num>
  <w:num w:numId="4" w16cid:durableId="1263537518">
    <w:abstractNumId w:val="6"/>
  </w:num>
  <w:num w:numId="5" w16cid:durableId="2098552111">
    <w:abstractNumId w:val="0"/>
  </w:num>
  <w:num w:numId="6" w16cid:durableId="1285117340">
    <w:abstractNumId w:val="10"/>
  </w:num>
  <w:num w:numId="7" w16cid:durableId="1124228781">
    <w:abstractNumId w:val="1"/>
  </w:num>
  <w:num w:numId="8" w16cid:durableId="88239586">
    <w:abstractNumId w:val="8"/>
  </w:num>
  <w:num w:numId="9" w16cid:durableId="303004002">
    <w:abstractNumId w:val="5"/>
  </w:num>
  <w:num w:numId="10" w16cid:durableId="1757705575">
    <w:abstractNumId w:val="6"/>
  </w:num>
  <w:num w:numId="11" w16cid:durableId="285425896">
    <w:abstractNumId w:val="6"/>
  </w:num>
  <w:num w:numId="12" w16cid:durableId="1222719080">
    <w:abstractNumId w:val="2"/>
  </w:num>
  <w:num w:numId="13" w16cid:durableId="1663658854">
    <w:abstractNumId w:val="4"/>
  </w:num>
  <w:num w:numId="14" w16cid:durableId="17727785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07C8A"/>
    <w:rsid w:val="00021666"/>
    <w:rsid w:val="00054E66"/>
    <w:rsid w:val="00072673"/>
    <w:rsid w:val="000D1C37"/>
    <w:rsid w:val="000D3E45"/>
    <w:rsid w:val="000F3550"/>
    <w:rsid w:val="00102CAF"/>
    <w:rsid w:val="00102D36"/>
    <w:rsid w:val="00110A65"/>
    <w:rsid w:val="001248A8"/>
    <w:rsid w:val="00136F72"/>
    <w:rsid w:val="0018262D"/>
    <w:rsid w:val="001865C3"/>
    <w:rsid w:val="00192E8F"/>
    <w:rsid w:val="001955D0"/>
    <w:rsid w:val="00197612"/>
    <w:rsid w:val="001A2357"/>
    <w:rsid w:val="001B5BF7"/>
    <w:rsid w:val="001C405B"/>
    <w:rsid w:val="001C517A"/>
    <w:rsid w:val="001D03DE"/>
    <w:rsid w:val="001F5C91"/>
    <w:rsid w:val="00201945"/>
    <w:rsid w:val="00211907"/>
    <w:rsid w:val="002236CC"/>
    <w:rsid w:val="00267E3F"/>
    <w:rsid w:val="0028560D"/>
    <w:rsid w:val="002A40B7"/>
    <w:rsid w:val="002D7EE3"/>
    <w:rsid w:val="002F5457"/>
    <w:rsid w:val="00324A63"/>
    <w:rsid w:val="003408E8"/>
    <w:rsid w:val="00343675"/>
    <w:rsid w:val="00360D99"/>
    <w:rsid w:val="0036168B"/>
    <w:rsid w:val="0036762E"/>
    <w:rsid w:val="003812AF"/>
    <w:rsid w:val="003849F9"/>
    <w:rsid w:val="003950D3"/>
    <w:rsid w:val="003B1041"/>
    <w:rsid w:val="003D6486"/>
    <w:rsid w:val="003E74C0"/>
    <w:rsid w:val="003F270B"/>
    <w:rsid w:val="00406012"/>
    <w:rsid w:val="004138C8"/>
    <w:rsid w:val="0042793D"/>
    <w:rsid w:val="00447DEC"/>
    <w:rsid w:val="00452EBF"/>
    <w:rsid w:val="00454CF1"/>
    <w:rsid w:val="004622C9"/>
    <w:rsid w:val="00465D20"/>
    <w:rsid w:val="004C76F8"/>
    <w:rsid w:val="004D55F1"/>
    <w:rsid w:val="004D7111"/>
    <w:rsid w:val="004E0238"/>
    <w:rsid w:val="004F1D8B"/>
    <w:rsid w:val="00524790"/>
    <w:rsid w:val="005471E0"/>
    <w:rsid w:val="005514BA"/>
    <w:rsid w:val="00566821"/>
    <w:rsid w:val="00571B15"/>
    <w:rsid w:val="00571B71"/>
    <w:rsid w:val="005831C5"/>
    <w:rsid w:val="005E6B57"/>
    <w:rsid w:val="005F161A"/>
    <w:rsid w:val="005F34FE"/>
    <w:rsid w:val="005F60F6"/>
    <w:rsid w:val="00621815"/>
    <w:rsid w:val="00627D64"/>
    <w:rsid w:val="00630F0B"/>
    <w:rsid w:val="0064552D"/>
    <w:rsid w:val="006571CE"/>
    <w:rsid w:val="00685E27"/>
    <w:rsid w:val="006A53D1"/>
    <w:rsid w:val="006D3559"/>
    <w:rsid w:val="006E7738"/>
    <w:rsid w:val="006F05CC"/>
    <w:rsid w:val="006F631B"/>
    <w:rsid w:val="007045B8"/>
    <w:rsid w:val="00736ED7"/>
    <w:rsid w:val="0075030E"/>
    <w:rsid w:val="007536C4"/>
    <w:rsid w:val="007609E6"/>
    <w:rsid w:val="007659A4"/>
    <w:rsid w:val="007840F7"/>
    <w:rsid w:val="007F5D2B"/>
    <w:rsid w:val="007F6C74"/>
    <w:rsid w:val="00822991"/>
    <w:rsid w:val="00834F3B"/>
    <w:rsid w:val="00834F47"/>
    <w:rsid w:val="008418FE"/>
    <w:rsid w:val="00863FCF"/>
    <w:rsid w:val="00881667"/>
    <w:rsid w:val="008858B5"/>
    <w:rsid w:val="0089289B"/>
    <w:rsid w:val="00893CDE"/>
    <w:rsid w:val="008C4B99"/>
    <w:rsid w:val="008C7935"/>
    <w:rsid w:val="008D6128"/>
    <w:rsid w:val="00907AC3"/>
    <w:rsid w:val="00912F32"/>
    <w:rsid w:val="0091758D"/>
    <w:rsid w:val="009226F1"/>
    <w:rsid w:val="009244BD"/>
    <w:rsid w:val="00925438"/>
    <w:rsid w:val="00936554"/>
    <w:rsid w:val="00937C5B"/>
    <w:rsid w:val="009436D9"/>
    <w:rsid w:val="00995CA7"/>
    <w:rsid w:val="00996F85"/>
    <w:rsid w:val="00997A59"/>
    <w:rsid w:val="009D5089"/>
    <w:rsid w:val="00A01C22"/>
    <w:rsid w:val="00A11840"/>
    <w:rsid w:val="00A2138D"/>
    <w:rsid w:val="00A30351"/>
    <w:rsid w:val="00A36D5B"/>
    <w:rsid w:val="00A50274"/>
    <w:rsid w:val="00A50BB8"/>
    <w:rsid w:val="00A56FD6"/>
    <w:rsid w:val="00A76A29"/>
    <w:rsid w:val="00AC7021"/>
    <w:rsid w:val="00AF6D7F"/>
    <w:rsid w:val="00B04835"/>
    <w:rsid w:val="00B11F1C"/>
    <w:rsid w:val="00B13C42"/>
    <w:rsid w:val="00B216D8"/>
    <w:rsid w:val="00B51362"/>
    <w:rsid w:val="00B64D3D"/>
    <w:rsid w:val="00B668FC"/>
    <w:rsid w:val="00B83C70"/>
    <w:rsid w:val="00BA3684"/>
    <w:rsid w:val="00BB0726"/>
    <w:rsid w:val="00BB6462"/>
    <w:rsid w:val="00C110F8"/>
    <w:rsid w:val="00C344BC"/>
    <w:rsid w:val="00C72E38"/>
    <w:rsid w:val="00C76570"/>
    <w:rsid w:val="00C80912"/>
    <w:rsid w:val="00C9147E"/>
    <w:rsid w:val="00C93E9E"/>
    <w:rsid w:val="00CB4F09"/>
    <w:rsid w:val="00CD1E0D"/>
    <w:rsid w:val="00CF1750"/>
    <w:rsid w:val="00D1255B"/>
    <w:rsid w:val="00D548EE"/>
    <w:rsid w:val="00D61094"/>
    <w:rsid w:val="00D7141E"/>
    <w:rsid w:val="00D82CF7"/>
    <w:rsid w:val="00D842D8"/>
    <w:rsid w:val="00D95557"/>
    <w:rsid w:val="00DA27F6"/>
    <w:rsid w:val="00DA6C3D"/>
    <w:rsid w:val="00DB5269"/>
    <w:rsid w:val="00DD409F"/>
    <w:rsid w:val="00E005DA"/>
    <w:rsid w:val="00E01953"/>
    <w:rsid w:val="00E17E20"/>
    <w:rsid w:val="00E324E8"/>
    <w:rsid w:val="00E43808"/>
    <w:rsid w:val="00E7133A"/>
    <w:rsid w:val="00E7563F"/>
    <w:rsid w:val="00E77A8D"/>
    <w:rsid w:val="00EB7113"/>
    <w:rsid w:val="00EC2A89"/>
    <w:rsid w:val="00EC37B0"/>
    <w:rsid w:val="00EE515E"/>
    <w:rsid w:val="00EF4900"/>
    <w:rsid w:val="00F00090"/>
    <w:rsid w:val="00F13C3C"/>
    <w:rsid w:val="00F23A27"/>
    <w:rsid w:val="00F5399E"/>
    <w:rsid w:val="00F55147"/>
    <w:rsid w:val="00F600BE"/>
    <w:rsid w:val="00F638FE"/>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310CA"/>
  <w15:chartTrackingRefBased/>
  <w15:docId w15:val="{F7C205FA-7E28-4C9F-915A-40ED0C393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tandaard,PG Normaal (standaard)"/>
    <w:qFormat/>
    <w:rsid w:val="004C76F8"/>
    <w:pPr>
      <w:spacing w:line="280" w:lineRule="exact"/>
      <w:ind w:left="0" w:firstLine="0"/>
    </w:pPr>
  </w:style>
  <w:style w:type="paragraph" w:styleId="Heading1">
    <w:name w:val="heading 1"/>
    <w:aliases w:val="Kop 1 +nr Hoofdstuk genummerd"/>
    <w:next w:val="Normal"/>
    <w:link w:val="Heading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Heading2">
    <w:name w:val="heading 2"/>
    <w:aliases w:val="Kop 2+nr Paragraafkop genummerd"/>
    <w:basedOn w:val="Heading1"/>
    <w:next w:val="Normal"/>
    <w:link w:val="Heading2Char"/>
    <w:uiPriority w:val="9"/>
    <w:unhideWhenUsed/>
    <w:qFormat/>
    <w:rsid w:val="009226F1"/>
    <w:pPr>
      <w:numPr>
        <w:ilvl w:val="1"/>
      </w:numPr>
      <w:outlineLvl w:val="1"/>
    </w:pPr>
    <w:rPr>
      <w:b/>
      <w:sz w:val="20"/>
      <w:szCs w:val="26"/>
    </w:rPr>
  </w:style>
  <w:style w:type="paragraph" w:styleId="Heading3">
    <w:name w:val="heading 3"/>
    <w:aliases w:val="Kop 3+nr Subparagraafkop genummerd"/>
    <w:basedOn w:val="Heading2"/>
    <w:next w:val="Normal"/>
    <w:link w:val="Heading3Char"/>
    <w:uiPriority w:val="9"/>
    <w:unhideWhenUsed/>
    <w:qFormat/>
    <w:rsid w:val="006D3559"/>
    <w:pPr>
      <w:numPr>
        <w:ilvl w:val="2"/>
      </w:numPr>
      <w:contextualSpacing/>
      <w:outlineLvl w:val="2"/>
    </w:pPr>
    <w:rPr>
      <w:b w:val="0"/>
      <w:szCs w:val="24"/>
    </w:rPr>
  </w:style>
  <w:style w:type="paragraph" w:styleId="Heading4">
    <w:name w:val="heading 4"/>
    <w:aliases w:val="Kop 4 Tussenkop"/>
    <w:basedOn w:val="Normal"/>
    <w:next w:val="Normal"/>
    <w:link w:val="Heading4Char"/>
    <w:uiPriority w:val="9"/>
    <w:unhideWhenUsed/>
    <w:qFormat/>
    <w:rsid w:val="001C517A"/>
    <w:pPr>
      <w:keepNext/>
      <w:keepLines/>
      <w:outlineLvl w:val="3"/>
    </w:pPr>
    <w:rPr>
      <w:rFonts w:eastAsiaTheme="majorEastAsia" w:cstheme="majorBidi"/>
      <w:b/>
      <w:iCs/>
      <w:sz w:val="18"/>
    </w:rPr>
  </w:style>
  <w:style w:type="paragraph" w:styleId="Heading5">
    <w:name w:val="heading 5"/>
    <w:basedOn w:val="Normal"/>
    <w:next w:val="Normal"/>
    <w:link w:val="Heading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Kop 1 +nr Hoofdstuk genummerd Char"/>
    <w:basedOn w:val="DefaultParagraphFont"/>
    <w:link w:val="Heading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Normal"/>
    <w:link w:val="TabelbijschriftafbeeldingbijschriftChar"/>
    <w:qFormat/>
    <w:rsid w:val="00021666"/>
    <w:rPr>
      <w:sz w:val="16"/>
    </w:rPr>
  </w:style>
  <w:style w:type="character" w:customStyle="1" w:styleId="Heading2Char">
    <w:name w:val="Heading 2 Char"/>
    <w:aliases w:val="Kop 2+nr Paragraafkop genummerd Char"/>
    <w:basedOn w:val="DefaultParagraphFont"/>
    <w:link w:val="Heading2"/>
    <w:uiPriority w:val="9"/>
    <w:rsid w:val="009226F1"/>
    <w:rPr>
      <w:rFonts w:ascii="Arial" w:eastAsiaTheme="majorEastAsia" w:hAnsi="Arial" w:cstheme="majorBidi"/>
      <w:b/>
      <w:sz w:val="20"/>
      <w:szCs w:val="26"/>
    </w:rPr>
  </w:style>
  <w:style w:type="character" w:customStyle="1" w:styleId="Heading3Char">
    <w:name w:val="Heading 3 Char"/>
    <w:aliases w:val="Kop 3+nr Subparagraafkop genummerd Char"/>
    <w:basedOn w:val="DefaultParagraphFont"/>
    <w:link w:val="Heading3"/>
    <w:uiPriority w:val="9"/>
    <w:rsid w:val="006D3559"/>
    <w:rPr>
      <w:rFonts w:ascii="Arial" w:eastAsiaTheme="majorEastAsia" w:hAnsi="Arial" w:cstheme="majorBidi"/>
      <w:sz w:val="20"/>
      <w:szCs w:val="24"/>
    </w:rPr>
  </w:style>
  <w:style w:type="paragraph" w:customStyle="1" w:styleId="LijstBullits">
    <w:name w:val="Lijst Bullits"/>
    <w:basedOn w:val="Normal"/>
    <w:link w:val="LijstBullitsChar"/>
    <w:qFormat/>
    <w:rsid w:val="001955D0"/>
    <w:pPr>
      <w:numPr>
        <w:numId w:val="6"/>
      </w:numPr>
      <w:contextualSpacing/>
    </w:pPr>
  </w:style>
  <w:style w:type="paragraph" w:customStyle="1" w:styleId="Lijstnummers">
    <w:name w:val="Lijst nummers"/>
    <w:basedOn w:val="Normal"/>
    <w:link w:val="LijstnummersChar"/>
    <w:qFormat/>
    <w:rsid w:val="00571B15"/>
    <w:pPr>
      <w:numPr>
        <w:numId w:val="7"/>
      </w:numPr>
      <w:contextualSpacing/>
    </w:pPr>
  </w:style>
  <w:style w:type="character" w:customStyle="1" w:styleId="TabelbijschriftafbeeldingbijschriftChar">
    <w:name w:val="Tabelbijschrift+afbeeldingbijschrift Char"/>
    <w:basedOn w:val="DefaultParagraphFont"/>
    <w:link w:val="Tabelbijschriftafbeeldingbijschrift"/>
    <w:rsid w:val="00021666"/>
    <w:rPr>
      <w:rFonts w:ascii="Arial" w:hAnsi="Arial"/>
      <w:sz w:val="16"/>
    </w:rPr>
  </w:style>
  <w:style w:type="character" w:customStyle="1" w:styleId="LijstBullitsChar">
    <w:name w:val="Lijst Bullits Char"/>
    <w:basedOn w:val="DefaultParagraphFont"/>
    <w:link w:val="LijstBullits"/>
    <w:rsid w:val="001955D0"/>
    <w:rPr>
      <w:rFonts w:ascii="Georgia" w:hAnsi="Georgia"/>
      <w:sz w:val="19"/>
    </w:rPr>
  </w:style>
  <w:style w:type="character" w:customStyle="1" w:styleId="LijstnummersChar">
    <w:name w:val="Lijst nummers Char"/>
    <w:basedOn w:val="DefaultParagraphFont"/>
    <w:link w:val="Lijstnummers"/>
    <w:rsid w:val="00571B15"/>
    <w:rPr>
      <w:rFonts w:ascii="Georgia" w:hAnsi="Georgia"/>
      <w:sz w:val="19"/>
    </w:rPr>
  </w:style>
  <w:style w:type="character" w:customStyle="1" w:styleId="Heading4Char">
    <w:name w:val="Heading 4 Char"/>
    <w:aliases w:val="Kop 4 Tussenkop Char"/>
    <w:basedOn w:val="DefaultParagraphFont"/>
    <w:link w:val="Heading4"/>
    <w:uiPriority w:val="9"/>
    <w:rsid w:val="001C517A"/>
    <w:rPr>
      <w:rFonts w:ascii="Arial" w:eastAsiaTheme="majorEastAsia" w:hAnsi="Arial" w:cstheme="majorBidi"/>
      <w:b/>
      <w:iCs/>
      <w:sz w:val="18"/>
    </w:rPr>
  </w:style>
  <w:style w:type="character" w:customStyle="1" w:styleId="Heading5Char">
    <w:name w:val="Heading 5 Char"/>
    <w:basedOn w:val="DefaultParagraphFont"/>
    <w:link w:val="Heading5"/>
    <w:uiPriority w:val="9"/>
    <w:semiHidden/>
    <w:rsid w:val="00F5399E"/>
    <w:rPr>
      <w:rFonts w:asciiTheme="majorHAnsi" w:eastAsiaTheme="majorEastAsia" w:hAnsiTheme="majorHAnsi" w:cstheme="majorBidi"/>
      <w:color w:val="2F5496" w:themeColor="accent1" w:themeShade="BF"/>
      <w:sz w:val="19"/>
    </w:rPr>
  </w:style>
  <w:style w:type="character" w:customStyle="1" w:styleId="Heading6Char">
    <w:name w:val="Heading 6 Char"/>
    <w:basedOn w:val="DefaultParagraphFont"/>
    <w:link w:val="Heading6"/>
    <w:uiPriority w:val="9"/>
    <w:semiHidden/>
    <w:rsid w:val="00F5399E"/>
    <w:rPr>
      <w:rFonts w:asciiTheme="majorHAnsi" w:eastAsiaTheme="majorEastAsia" w:hAnsiTheme="majorHAnsi" w:cstheme="majorBidi"/>
      <w:color w:val="1F3763" w:themeColor="accent1" w:themeShade="7F"/>
      <w:sz w:val="19"/>
    </w:rPr>
  </w:style>
  <w:style w:type="character" w:customStyle="1" w:styleId="Heading7Char">
    <w:name w:val="Heading 7 Char"/>
    <w:basedOn w:val="DefaultParagraphFont"/>
    <w:link w:val="Heading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Heading8Char">
    <w:name w:val="Heading 8 Char"/>
    <w:basedOn w:val="DefaultParagraphFont"/>
    <w:link w:val="Heading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5399E"/>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unhideWhenUsed/>
    <w:rsid w:val="002A40B7"/>
    <w:pPr>
      <w:tabs>
        <w:tab w:val="left" w:pos="284"/>
      </w:tabs>
      <w:spacing w:line="240" w:lineRule="auto"/>
    </w:pPr>
    <w:rPr>
      <w:sz w:val="14"/>
      <w:szCs w:val="20"/>
    </w:rPr>
  </w:style>
  <w:style w:type="character" w:customStyle="1" w:styleId="FootnoteTextChar">
    <w:name w:val="Footnote Text Char"/>
    <w:basedOn w:val="DefaultParagraphFont"/>
    <w:link w:val="FootnoteText"/>
    <w:uiPriority w:val="99"/>
    <w:rsid w:val="002A40B7"/>
    <w:rPr>
      <w:rFonts w:ascii="Arial" w:hAnsi="Arial"/>
      <w:sz w:val="14"/>
      <w:szCs w:val="20"/>
    </w:rPr>
  </w:style>
  <w:style w:type="character" w:styleId="FootnoteReference">
    <w:name w:val="footnote reference"/>
    <w:basedOn w:val="DefaultParagraphFont"/>
    <w:uiPriority w:val="99"/>
    <w:semiHidden/>
    <w:unhideWhenUsed/>
    <w:rsid w:val="00685E27"/>
    <w:rPr>
      <w:rFonts w:ascii="Arial" w:hAnsi="Arial"/>
      <w:sz w:val="14"/>
      <w:vertAlign w:val="superscript"/>
    </w:rPr>
  </w:style>
  <w:style w:type="paragraph" w:styleId="Footer">
    <w:name w:val="footer"/>
    <w:basedOn w:val="Normal"/>
    <w:link w:val="FooterChar"/>
    <w:uiPriority w:val="99"/>
    <w:unhideWhenUsed/>
    <w:rsid w:val="00AF6D7F"/>
    <w:pPr>
      <w:tabs>
        <w:tab w:val="center" w:pos="4536"/>
        <w:tab w:val="right" w:pos="9072"/>
      </w:tabs>
      <w:spacing w:line="240" w:lineRule="auto"/>
    </w:pPr>
  </w:style>
  <w:style w:type="character" w:customStyle="1" w:styleId="FooterChar">
    <w:name w:val="Footer Char"/>
    <w:basedOn w:val="DefaultParagraphFont"/>
    <w:link w:val="Footer"/>
    <w:uiPriority w:val="99"/>
    <w:rsid w:val="00AF6D7F"/>
    <w:rPr>
      <w:rFonts w:ascii="Georgia" w:hAnsi="Georgia"/>
      <w:sz w:val="19"/>
    </w:rPr>
  </w:style>
  <w:style w:type="paragraph" w:styleId="BalloonText">
    <w:name w:val="Balloon Text"/>
    <w:basedOn w:val="Normal"/>
    <w:link w:val="BalloonTextChar"/>
    <w:uiPriority w:val="99"/>
    <w:semiHidden/>
    <w:unhideWhenUsed/>
    <w:rsid w:val="00AF6D7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D7F"/>
    <w:rPr>
      <w:rFonts w:ascii="Segoe UI" w:hAnsi="Segoe UI" w:cs="Segoe UI"/>
      <w:sz w:val="18"/>
      <w:szCs w:val="18"/>
    </w:rPr>
  </w:style>
  <w:style w:type="paragraph" w:styleId="NormalWeb">
    <w:name w:val="Normal (Web)"/>
    <w:basedOn w:val="Normal"/>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stParagraph">
    <w:name w:val="List Paragraph"/>
    <w:basedOn w:val="Normal"/>
    <w:uiPriority w:val="34"/>
    <w:rsid w:val="00FA3B14"/>
    <w:pPr>
      <w:ind w:left="720"/>
      <w:contextualSpacing/>
    </w:pPr>
  </w:style>
  <w:style w:type="character" w:styleId="CommentReference">
    <w:name w:val="annotation reference"/>
    <w:basedOn w:val="DefaultParagraphFont"/>
    <w:uiPriority w:val="99"/>
    <w:semiHidden/>
    <w:unhideWhenUsed/>
    <w:rsid w:val="00F00090"/>
    <w:rPr>
      <w:sz w:val="16"/>
      <w:szCs w:val="16"/>
    </w:rPr>
  </w:style>
  <w:style w:type="paragraph" w:styleId="CommentText">
    <w:name w:val="annotation text"/>
    <w:basedOn w:val="Normal"/>
    <w:link w:val="CommentTextChar"/>
    <w:uiPriority w:val="99"/>
    <w:unhideWhenUsed/>
    <w:rsid w:val="00F00090"/>
    <w:pPr>
      <w:spacing w:line="240" w:lineRule="auto"/>
    </w:pPr>
    <w:rPr>
      <w:szCs w:val="20"/>
    </w:rPr>
  </w:style>
  <w:style w:type="character" w:customStyle="1" w:styleId="CommentTextChar">
    <w:name w:val="Comment Text Char"/>
    <w:basedOn w:val="DefaultParagraphFont"/>
    <w:link w:val="CommentText"/>
    <w:uiPriority w:val="99"/>
    <w:rsid w:val="00F00090"/>
    <w:rPr>
      <w:szCs w:val="20"/>
    </w:rPr>
  </w:style>
  <w:style w:type="paragraph" w:styleId="CommentSubject">
    <w:name w:val="annotation subject"/>
    <w:basedOn w:val="CommentText"/>
    <w:next w:val="CommentText"/>
    <w:link w:val="CommentSubjectChar"/>
    <w:uiPriority w:val="99"/>
    <w:semiHidden/>
    <w:unhideWhenUsed/>
    <w:rsid w:val="00F00090"/>
    <w:rPr>
      <w:b/>
      <w:bCs/>
    </w:rPr>
  </w:style>
  <w:style w:type="character" w:customStyle="1" w:styleId="CommentSubjectChar">
    <w:name w:val="Comment Subject Char"/>
    <w:basedOn w:val="CommentTextChar"/>
    <w:link w:val="CommentSubject"/>
    <w:uiPriority w:val="99"/>
    <w:semiHidden/>
    <w:rsid w:val="00F00090"/>
    <w:rPr>
      <w:b/>
      <w:bCs/>
      <w:szCs w:val="20"/>
    </w:rPr>
  </w:style>
  <w:style w:type="paragraph" w:styleId="Revision">
    <w:name w:val="Revision"/>
    <w:hidden/>
    <w:uiPriority w:val="99"/>
    <w:semiHidden/>
    <w:rsid w:val="00937C5B"/>
    <w:pPr>
      <w:spacing w:line="240" w:lineRule="auto"/>
      <w:ind w:left="0" w:firstLine="0"/>
    </w:pPr>
  </w:style>
  <w:style w:type="character" w:styleId="Hyperlink">
    <w:name w:val="Hyperlink"/>
    <w:basedOn w:val="DefaultParagraphFont"/>
    <w:uiPriority w:val="99"/>
    <w:unhideWhenUsed/>
    <w:rsid w:val="00360D99"/>
    <w:rPr>
      <w:color w:val="0000FF"/>
      <w:u w:val="single"/>
    </w:rPr>
  </w:style>
  <w:style w:type="paragraph" w:styleId="Header">
    <w:name w:val="header"/>
    <w:basedOn w:val="Normal"/>
    <w:link w:val="HeaderChar"/>
    <w:uiPriority w:val="99"/>
    <w:unhideWhenUsed/>
    <w:rsid w:val="001865C3"/>
    <w:pPr>
      <w:tabs>
        <w:tab w:val="center" w:pos="4536"/>
        <w:tab w:val="right" w:pos="9072"/>
      </w:tabs>
      <w:spacing w:line="240" w:lineRule="auto"/>
    </w:pPr>
  </w:style>
  <w:style w:type="character" w:customStyle="1" w:styleId="HeaderChar">
    <w:name w:val="Header Char"/>
    <w:basedOn w:val="DefaultParagraphFont"/>
    <w:link w:val="Header"/>
    <w:uiPriority w:val="99"/>
    <w:rsid w:val="001865C3"/>
  </w:style>
  <w:style w:type="character" w:styleId="FollowedHyperlink">
    <w:name w:val="FollowedHyperlink"/>
    <w:basedOn w:val="DefaultParagraphFont"/>
    <w:uiPriority w:val="99"/>
    <w:semiHidden/>
    <w:unhideWhenUsed/>
    <w:rsid w:val="007609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024777">
      <w:bodyDiv w:val="1"/>
      <w:marLeft w:val="0"/>
      <w:marRight w:val="0"/>
      <w:marTop w:val="0"/>
      <w:marBottom w:val="0"/>
      <w:divBdr>
        <w:top w:val="none" w:sz="0" w:space="0" w:color="auto"/>
        <w:left w:val="none" w:sz="0" w:space="0" w:color="auto"/>
        <w:bottom w:val="none" w:sz="0" w:space="0" w:color="auto"/>
        <w:right w:val="none" w:sz="0" w:space="0" w:color="auto"/>
      </w:divBdr>
    </w:div>
    <w:div w:id="1371029305">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02014R0651-202307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67723-4A1A-467E-93E8-2773839F8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382</Words>
  <Characters>2180</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2557</CharactersWithSpaces>
  <SharedDoc>false</SharedDoc>
  <HLinks>
    <vt:vector size="6" baseType="variant">
      <vt:variant>
        <vt:i4>393242</vt:i4>
      </vt:variant>
      <vt:variant>
        <vt:i4>0</vt:i4>
      </vt:variant>
      <vt:variant>
        <vt:i4>0</vt:i4>
      </vt:variant>
      <vt:variant>
        <vt:i4>5</vt:i4>
      </vt:variant>
      <vt:variant>
        <vt:lpwstr>https://eur-lex.europa.eu/legal-content/NL/TXT/PDF/?uri=CELEX:02014R0651-20230701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Minke Broeksma | SNN</cp:lastModifiedBy>
  <cp:revision>20</cp:revision>
  <cp:lastPrinted>2019-11-18T22:40:00Z</cp:lastPrinted>
  <dcterms:created xsi:type="dcterms:W3CDTF">2025-05-08T18:43:00Z</dcterms:created>
  <dcterms:modified xsi:type="dcterms:W3CDTF">2025-05-19T13:52:00Z</dcterms:modified>
</cp:coreProperties>
</file>